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B5E6F" w14:textId="6CCCB5FE" w:rsidR="00966AF7" w:rsidRPr="00680D67" w:rsidRDefault="006928D8" w:rsidP="006928D8">
      <w:pPr>
        <w:spacing w:line="360" w:lineRule="auto"/>
        <w:jc w:val="center"/>
        <w:rPr>
          <w:rFonts w:asciiTheme="majorHAnsi" w:hAnsiTheme="majorHAnsi" w:cstheme="majorHAnsi"/>
          <w:b/>
          <w:bCs/>
        </w:rPr>
      </w:pPr>
      <w:r w:rsidRPr="006928D8">
        <w:rPr>
          <w:rFonts w:asciiTheme="majorHAnsi" w:hAnsiTheme="majorHAnsi" w:cstheme="majorHAnsi"/>
          <w:b/>
          <w:bCs/>
        </w:rPr>
        <w:t xml:space="preserve">Zał. nr 8 </w:t>
      </w:r>
      <w:r>
        <w:rPr>
          <w:rFonts w:asciiTheme="majorHAnsi" w:hAnsiTheme="majorHAnsi" w:cstheme="majorHAnsi"/>
          <w:b/>
          <w:bCs/>
        </w:rPr>
        <w:t>d</w:t>
      </w:r>
      <w:r w:rsidRPr="006928D8">
        <w:rPr>
          <w:rFonts w:asciiTheme="majorHAnsi" w:hAnsiTheme="majorHAnsi" w:cstheme="majorHAnsi"/>
          <w:b/>
          <w:bCs/>
        </w:rPr>
        <w:t xml:space="preserve"> – opis przedmiotu zamówienia – cz.</w:t>
      </w:r>
      <w:r>
        <w:rPr>
          <w:rFonts w:asciiTheme="majorHAnsi" w:hAnsiTheme="majorHAnsi" w:cstheme="majorHAnsi"/>
          <w:b/>
          <w:bCs/>
        </w:rPr>
        <w:t>4</w:t>
      </w:r>
      <w:r w:rsidRPr="006928D8">
        <w:rPr>
          <w:rFonts w:asciiTheme="majorHAnsi" w:hAnsiTheme="majorHAnsi" w:cstheme="majorHAnsi"/>
          <w:b/>
          <w:bCs/>
        </w:rPr>
        <w:t>.</w:t>
      </w:r>
    </w:p>
    <w:p w14:paraId="163D6823" w14:textId="7B349D36" w:rsidR="00B304CB" w:rsidRPr="00680D67" w:rsidRDefault="00966AF7" w:rsidP="00680D67">
      <w:pPr>
        <w:spacing w:line="360" w:lineRule="auto"/>
        <w:jc w:val="center"/>
        <w:rPr>
          <w:rFonts w:asciiTheme="majorHAnsi" w:hAnsiTheme="majorHAnsi" w:cstheme="majorHAnsi"/>
          <w:b/>
          <w:bCs/>
        </w:rPr>
      </w:pPr>
      <w:r w:rsidRPr="002A4833">
        <w:rPr>
          <w:rFonts w:asciiTheme="majorHAnsi" w:hAnsiTheme="majorHAnsi" w:cstheme="majorHAnsi"/>
          <w:b/>
          <w:bCs/>
        </w:rPr>
        <w:t xml:space="preserve">Zamówienie publiczne pn. </w:t>
      </w:r>
      <w:r w:rsidR="00CA6849" w:rsidRPr="002A4833">
        <w:rPr>
          <w:rFonts w:asciiTheme="majorHAnsi" w:hAnsiTheme="majorHAnsi" w:cstheme="majorHAnsi"/>
          <w:b/>
          <w:bCs/>
        </w:rPr>
        <w:t xml:space="preserve">Świadczenie usług </w:t>
      </w:r>
      <w:r w:rsidR="00FE51D4" w:rsidRPr="002A4833">
        <w:rPr>
          <w:rFonts w:asciiTheme="majorHAnsi" w:hAnsiTheme="majorHAnsi" w:cstheme="majorHAnsi"/>
          <w:b/>
          <w:bCs/>
        </w:rPr>
        <w:t>pn.</w:t>
      </w:r>
      <w:r w:rsidR="00CA6849" w:rsidRPr="002A4833">
        <w:rPr>
          <w:rFonts w:asciiTheme="majorHAnsi" w:hAnsiTheme="majorHAnsi" w:cstheme="majorHAnsi"/>
          <w:b/>
          <w:bCs/>
        </w:rPr>
        <w:t xml:space="preserve"> </w:t>
      </w:r>
      <w:r w:rsidR="00FE51D4" w:rsidRPr="002A4833">
        <w:rPr>
          <w:rFonts w:asciiTheme="majorHAnsi" w:hAnsiTheme="majorHAnsi" w:cstheme="majorHAnsi"/>
          <w:b/>
          <w:bCs/>
        </w:rPr>
        <w:t>Ć</w:t>
      </w:r>
      <w:r w:rsidR="00CA6849" w:rsidRPr="002A4833">
        <w:rPr>
          <w:rFonts w:asciiTheme="majorHAnsi" w:hAnsiTheme="majorHAnsi" w:cstheme="majorHAnsi"/>
          <w:b/>
          <w:bCs/>
        </w:rPr>
        <w:t xml:space="preserve">wiczenia usprawniające – „Ciało w formie, duch w harmonii” </w:t>
      </w:r>
      <w:r w:rsidRPr="002A4833">
        <w:rPr>
          <w:rFonts w:asciiTheme="majorHAnsi" w:hAnsiTheme="majorHAnsi" w:cstheme="majorHAnsi"/>
          <w:b/>
          <w:bCs/>
        </w:rPr>
        <w:t>w projekcie</w:t>
      </w:r>
      <w:r w:rsidRPr="00680D67">
        <w:rPr>
          <w:rFonts w:asciiTheme="majorHAnsi" w:hAnsiTheme="majorHAnsi" w:cstheme="majorHAnsi"/>
          <w:b/>
          <w:bCs/>
        </w:rPr>
        <w:t xml:space="preserve">: „Małopolskie centra usług społecznych” finansowane ze środków Unii Europejskiej z Europejskiego Funduszu Społecznego+. </w:t>
      </w:r>
    </w:p>
    <w:p w14:paraId="1006287D" w14:textId="4B41028A" w:rsidR="00966AF7" w:rsidRPr="00680D67" w:rsidRDefault="00966AF7" w:rsidP="00680D67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Przedmiot zamówienia</w:t>
      </w:r>
    </w:p>
    <w:p w14:paraId="0315AA6C" w14:textId="4A63CADE" w:rsidR="00966AF7" w:rsidRPr="00680D67" w:rsidRDefault="00966AF7" w:rsidP="00680D67">
      <w:p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Przedmiotem zamówienia jest</w:t>
      </w:r>
      <w:r w:rsidR="009779BB" w:rsidRPr="00680D67">
        <w:rPr>
          <w:rFonts w:asciiTheme="majorHAnsi" w:hAnsiTheme="majorHAnsi" w:cstheme="majorHAnsi"/>
        </w:rPr>
        <w:t xml:space="preserve"> świadczenie usługi pn.</w:t>
      </w:r>
      <w:r w:rsidRPr="00680D67">
        <w:rPr>
          <w:rFonts w:asciiTheme="majorHAnsi" w:hAnsiTheme="majorHAnsi" w:cstheme="majorHAnsi"/>
        </w:rPr>
        <w:t xml:space="preserve"> </w:t>
      </w:r>
      <w:r w:rsidR="009779BB" w:rsidRPr="00680D67">
        <w:rPr>
          <w:rFonts w:asciiTheme="majorHAnsi" w:hAnsiTheme="majorHAnsi" w:cstheme="majorHAnsi"/>
        </w:rPr>
        <w:t xml:space="preserve">Ćwiczenia usprawniające – „Ciało w formie, duch w harmonii” w projekcie: „Małopolskie centra usług społecznych”  prowadzonych przez </w:t>
      </w:r>
      <w:r w:rsidRPr="00680D67">
        <w:rPr>
          <w:rFonts w:asciiTheme="majorHAnsi" w:hAnsiTheme="majorHAnsi" w:cstheme="majorHAnsi"/>
        </w:rPr>
        <w:t>mobilnego fizjoterapeut</w:t>
      </w:r>
      <w:r w:rsidR="009779BB" w:rsidRPr="00680D67">
        <w:rPr>
          <w:rFonts w:asciiTheme="majorHAnsi" w:hAnsiTheme="majorHAnsi" w:cstheme="majorHAnsi"/>
        </w:rPr>
        <w:t>ę</w:t>
      </w:r>
      <w:r w:rsidRPr="00680D67">
        <w:rPr>
          <w:rFonts w:asciiTheme="majorHAnsi" w:hAnsiTheme="majorHAnsi" w:cstheme="majorHAnsi"/>
        </w:rPr>
        <w:t xml:space="preserve"> dla osób wymagających </w:t>
      </w:r>
      <w:r w:rsidR="00C94EC8">
        <w:rPr>
          <w:rFonts w:asciiTheme="majorHAnsi" w:hAnsiTheme="majorHAnsi" w:cstheme="majorHAnsi"/>
        </w:rPr>
        <w:t xml:space="preserve">ćwiczeń </w:t>
      </w:r>
      <w:r w:rsidR="00FE51D4">
        <w:rPr>
          <w:rFonts w:asciiTheme="majorHAnsi" w:hAnsiTheme="majorHAnsi" w:cstheme="majorHAnsi"/>
        </w:rPr>
        <w:t>usprawniających</w:t>
      </w:r>
      <w:r w:rsidRPr="00680D67">
        <w:rPr>
          <w:rFonts w:asciiTheme="majorHAnsi" w:hAnsiTheme="majorHAnsi" w:cstheme="majorHAnsi"/>
        </w:rPr>
        <w:t>. Usługi będą realizowane w miejscu zamieszkania uczestników, na terenie Gminy Korzenna.</w:t>
      </w:r>
    </w:p>
    <w:p w14:paraId="18A2C797" w14:textId="29927386" w:rsidR="00966AF7" w:rsidRPr="00680D67" w:rsidRDefault="00966AF7" w:rsidP="00680D67">
      <w:p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W ramach</w:t>
      </w:r>
      <w:r w:rsidR="009779BB" w:rsidRPr="00680D67">
        <w:rPr>
          <w:rFonts w:asciiTheme="majorHAnsi" w:hAnsiTheme="majorHAnsi" w:cstheme="majorHAnsi"/>
        </w:rPr>
        <w:t xml:space="preserve"> usługi</w:t>
      </w:r>
      <w:r w:rsidRPr="00680D67">
        <w:rPr>
          <w:rFonts w:asciiTheme="majorHAnsi" w:hAnsiTheme="majorHAnsi" w:cstheme="majorHAnsi"/>
        </w:rPr>
        <w:t xml:space="preserve"> </w:t>
      </w:r>
      <w:r w:rsidR="00846FF2" w:rsidRPr="00680D67">
        <w:rPr>
          <w:rFonts w:asciiTheme="majorHAnsi" w:hAnsiTheme="majorHAnsi" w:cstheme="majorHAnsi"/>
        </w:rPr>
        <w:t>zaplanowano 20 godzin miesięcznie (łącznie 240 godzin w 2026 roku).</w:t>
      </w:r>
    </w:p>
    <w:p w14:paraId="566C41C1" w14:textId="7F0FC1CB" w:rsidR="0026651F" w:rsidRPr="00680D67" w:rsidRDefault="00966AF7" w:rsidP="00680D67">
      <w:p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 xml:space="preserve">Zgodnie z Programem Usług Społecznych w Gminie Korzenna na okres </w:t>
      </w:r>
      <w:r w:rsidR="00B2081B">
        <w:rPr>
          <w:rFonts w:asciiTheme="majorHAnsi" w:hAnsiTheme="majorHAnsi" w:cstheme="majorHAnsi"/>
        </w:rPr>
        <w:t>luty 2026</w:t>
      </w:r>
      <w:r w:rsidRPr="00680D67">
        <w:rPr>
          <w:rFonts w:asciiTheme="majorHAnsi" w:hAnsiTheme="majorHAnsi" w:cstheme="majorHAnsi"/>
        </w:rPr>
        <w:t xml:space="preserve"> do grudnia 2026 roku celem usługi jest </w:t>
      </w:r>
      <w:r w:rsidR="0026651F" w:rsidRPr="00680D67">
        <w:rPr>
          <w:rFonts w:asciiTheme="majorHAnsi" w:hAnsiTheme="majorHAnsi" w:cstheme="majorHAnsi"/>
        </w:rPr>
        <w:t xml:space="preserve">poprawa ogólnej kondycji fizycznej i psychicznej, zwiększenie sprawności, redukcja dolegliwości bólowych oraz poprawa jakości życia i samopoczucia. </w:t>
      </w:r>
    </w:p>
    <w:p w14:paraId="58D04992" w14:textId="237B90BC" w:rsidR="00B304CB" w:rsidRPr="00680D67" w:rsidRDefault="00966AF7" w:rsidP="00680D67">
      <w:p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Zadanie finansowane jest ze środków Unii Europejskiej z Europejskiego Funduszu Społecznego+.</w:t>
      </w:r>
    </w:p>
    <w:p w14:paraId="5DAF8E5B" w14:textId="2A803DF2" w:rsidR="00BC4EB1" w:rsidRPr="00680D67" w:rsidRDefault="009779BB" w:rsidP="00680D67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Zakres zamówienia</w:t>
      </w:r>
    </w:p>
    <w:p w14:paraId="36D938FE" w14:textId="50BC3BD4" w:rsidR="009779BB" w:rsidRPr="00680D67" w:rsidRDefault="009779BB" w:rsidP="00680D67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 xml:space="preserve">Usługa obejmuje </w:t>
      </w:r>
      <w:r w:rsidR="006B5C19" w:rsidRPr="00680D67">
        <w:rPr>
          <w:rFonts w:asciiTheme="majorHAnsi" w:hAnsiTheme="majorHAnsi" w:cstheme="majorHAnsi"/>
        </w:rPr>
        <w:t>m.in.</w:t>
      </w:r>
      <w:r w:rsidRPr="00680D67">
        <w:rPr>
          <w:rFonts w:asciiTheme="majorHAnsi" w:hAnsiTheme="majorHAnsi" w:cstheme="majorHAnsi"/>
        </w:rPr>
        <w:t>:</w:t>
      </w:r>
    </w:p>
    <w:p w14:paraId="2055DF75" w14:textId="77777777" w:rsidR="000E40BD" w:rsidRPr="00680D67" w:rsidRDefault="009779BB" w:rsidP="00680D67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Prowadzenie ćwiczeń usprawniających</w:t>
      </w:r>
      <w:r w:rsidR="000E40BD" w:rsidRPr="00680D67">
        <w:rPr>
          <w:rFonts w:asciiTheme="majorHAnsi" w:hAnsiTheme="majorHAnsi" w:cstheme="majorHAnsi"/>
        </w:rPr>
        <w:t xml:space="preserve"> np. </w:t>
      </w:r>
      <w:r w:rsidRPr="00680D67">
        <w:rPr>
          <w:rFonts w:asciiTheme="majorHAnsi" w:hAnsiTheme="majorHAnsi" w:cstheme="majorHAnsi"/>
        </w:rPr>
        <w:t>ćwiczenia wzmacniające i</w:t>
      </w:r>
      <w:r w:rsidR="000E40BD" w:rsidRPr="00680D67">
        <w:rPr>
          <w:rFonts w:asciiTheme="majorHAnsi" w:hAnsiTheme="majorHAnsi" w:cstheme="majorHAnsi"/>
        </w:rPr>
        <w:t> </w:t>
      </w:r>
      <w:r w:rsidRPr="00680D67">
        <w:rPr>
          <w:rFonts w:asciiTheme="majorHAnsi" w:hAnsiTheme="majorHAnsi" w:cstheme="majorHAnsi"/>
        </w:rPr>
        <w:t>stabilizujące,</w:t>
      </w:r>
      <w:r w:rsidR="000E40BD" w:rsidRPr="00680D67">
        <w:rPr>
          <w:rFonts w:asciiTheme="majorHAnsi" w:hAnsiTheme="majorHAnsi" w:cstheme="majorHAnsi"/>
        </w:rPr>
        <w:t xml:space="preserve"> </w:t>
      </w:r>
      <w:r w:rsidRPr="00680D67">
        <w:rPr>
          <w:rFonts w:asciiTheme="majorHAnsi" w:hAnsiTheme="majorHAnsi" w:cstheme="majorHAnsi"/>
        </w:rPr>
        <w:t>ćwiczenia oddechowe i relaksacyjne,</w:t>
      </w:r>
      <w:r w:rsidR="000E40BD" w:rsidRPr="00680D67">
        <w:rPr>
          <w:rFonts w:asciiTheme="majorHAnsi" w:hAnsiTheme="majorHAnsi" w:cstheme="majorHAnsi"/>
        </w:rPr>
        <w:t xml:space="preserve"> </w:t>
      </w:r>
      <w:r w:rsidRPr="00680D67">
        <w:rPr>
          <w:rFonts w:asciiTheme="majorHAnsi" w:hAnsiTheme="majorHAnsi" w:cstheme="majorHAnsi"/>
        </w:rPr>
        <w:t xml:space="preserve">ćwiczenia </w:t>
      </w:r>
      <w:proofErr w:type="spellStart"/>
      <w:r w:rsidRPr="00680D67">
        <w:rPr>
          <w:rFonts w:asciiTheme="majorHAnsi" w:hAnsiTheme="majorHAnsi" w:cstheme="majorHAnsi"/>
        </w:rPr>
        <w:t>ogólnokondycyjne</w:t>
      </w:r>
      <w:proofErr w:type="spellEnd"/>
      <w:r w:rsidR="000E40BD" w:rsidRPr="00680D67">
        <w:rPr>
          <w:rFonts w:asciiTheme="majorHAnsi" w:hAnsiTheme="majorHAnsi" w:cstheme="majorHAnsi"/>
        </w:rPr>
        <w:t>.</w:t>
      </w:r>
    </w:p>
    <w:p w14:paraId="33B0B653" w14:textId="76F1F25F" w:rsidR="000E40BD" w:rsidRPr="00680D67" w:rsidRDefault="009779BB" w:rsidP="00680D67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 xml:space="preserve">Monitorowanie postępów </w:t>
      </w:r>
      <w:r w:rsidR="000E40BD" w:rsidRPr="00680D67">
        <w:rPr>
          <w:rFonts w:asciiTheme="majorHAnsi" w:hAnsiTheme="majorHAnsi" w:cstheme="majorHAnsi"/>
        </w:rPr>
        <w:t xml:space="preserve">fizjoterapii </w:t>
      </w:r>
      <w:r w:rsidRPr="00680D67">
        <w:rPr>
          <w:rFonts w:asciiTheme="majorHAnsi" w:hAnsiTheme="majorHAnsi" w:cstheme="majorHAnsi"/>
        </w:rPr>
        <w:t xml:space="preserve">oraz bieżącą modyfikację programu </w:t>
      </w:r>
      <w:r w:rsidR="000E40BD" w:rsidRPr="00680D67">
        <w:rPr>
          <w:rFonts w:asciiTheme="majorHAnsi" w:hAnsiTheme="majorHAnsi" w:cstheme="majorHAnsi"/>
        </w:rPr>
        <w:t>usprawniającego.</w:t>
      </w:r>
    </w:p>
    <w:p w14:paraId="0FB74E78" w14:textId="77777777" w:rsidR="000E40BD" w:rsidRPr="00680D67" w:rsidRDefault="00D038E9" w:rsidP="00680D67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 xml:space="preserve">Instruktaż </w:t>
      </w:r>
      <w:r w:rsidR="00795906" w:rsidRPr="00680D67">
        <w:rPr>
          <w:rFonts w:asciiTheme="majorHAnsi" w:hAnsiTheme="majorHAnsi" w:cstheme="majorHAnsi"/>
        </w:rPr>
        <w:t xml:space="preserve">mieszkańca </w:t>
      </w:r>
      <w:r w:rsidRPr="00680D67">
        <w:rPr>
          <w:rFonts w:asciiTheme="majorHAnsi" w:hAnsiTheme="majorHAnsi" w:cstheme="majorHAnsi"/>
        </w:rPr>
        <w:t>i/lub opiekuna w zakresie samodzielnych ćwiczeń oraz zasad profilaktyki zdrowotnej.</w:t>
      </w:r>
    </w:p>
    <w:p w14:paraId="28D09199" w14:textId="77777777" w:rsidR="0011430B" w:rsidRPr="00680D67" w:rsidRDefault="0011430B" w:rsidP="00680D67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Prowadzenie dokumentacji zabiegów m.in. ewidencji czasu trwania usługi i przekazywanie jej zamawiającemu w formie miesięcznych raportów.</w:t>
      </w:r>
    </w:p>
    <w:p w14:paraId="2F81FCEB" w14:textId="56DB63D6" w:rsidR="0011430B" w:rsidRPr="00680D67" w:rsidRDefault="0011430B" w:rsidP="00680D67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Dojazd do mieszkańców w miejscu ich zamieszkania.</w:t>
      </w:r>
    </w:p>
    <w:p w14:paraId="5223978F" w14:textId="34E8A9E5" w:rsidR="0011430B" w:rsidRPr="00680D67" w:rsidRDefault="0011430B" w:rsidP="00680D67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Wykonawca ma obowiązek zapewnić udział wykwalifikowanego fizjoterapeuty.</w:t>
      </w:r>
    </w:p>
    <w:p w14:paraId="3A7A1C58" w14:textId="1E0C0802" w:rsidR="0011430B" w:rsidRPr="00680D67" w:rsidRDefault="0011430B" w:rsidP="00680D67">
      <w:pPr>
        <w:pStyle w:val="Akapitzlist"/>
        <w:numPr>
          <w:ilvl w:val="0"/>
          <w:numId w:val="15"/>
        </w:numPr>
        <w:spacing w:line="360" w:lineRule="auto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 xml:space="preserve">Wykonawca ma obowiązek zapewnić wyposażenie niezbędne do realizacji </w:t>
      </w:r>
      <w:r w:rsidR="00C94EC8">
        <w:rPr>
          <w:rFonts w:asciiTheme="majorHAnsi" w:hAnsiTheme="majorHAnsi" w:cstheme="majorHAnsi"/>
        </w:rPr>
        <w:t>usługi</w:t>
      </w:r>
      <w:r w:rsidRPr="00680D67">
        <w:rPr>
          <w:rFonts w:asciiTheme="majorHAnsi" w:hAnsiTheme="majorHAnsi" w:cstheme="majorHAnsi"/>
        </w:rPr>
        <w:t xml:space="preserve"> (np. mata, taśmy, drobny sprzęt).</w:t>
      </w:r>
    </w:p>
    <w:p w14:paraId="799E3C2C" w14:textId="1B4FA5F4" w:rsidR="0011430B" w:rsidRPr="00680D67" w:rsidRDefault="0011430B" w:rsidP="00680D67">
      <w:pPr>
        <w:pStyle w:val="Akapitzlist"/>
        <w:numPr>
          <w:ilvl w:val="0"/>
          <w:numId w:val="15"/>
        </w:numPr>
        <w:spacing w:line="360" w:lineRule="auto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lastRenderedPageBreak/>
        <w:t>Wykonawca ma obowiązek prowadzić raport z realizacji zadania obejmujący m.in. ewidencję czasu trwania usługi.</w:t>
      </w:r>
    </w:p>
    <w:p w14:paraId="46776CE1" w14:textId="77777777" w:rsidR="0011430B" w:rsidRPr="00680D67" w:rsidRDefault="0011430B" w:rsidP="00680D67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Wykonawca jest zobowiązany do zachowania poufności wszelkich informacji związanych z realizacją zadania, w tym przede wszystkim informacji powziętych w toku realizacji zadania.</w:t>
      </w:r>
    </w:p>
    <w:p w14:paraId="6E98C82E" w14:textId="77777777" w:rsidR="0011430B" w:rsidRPr="00680D67" w:rsidRDefault="0011430B" w:rsidP="00680D67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Wykonawca jest zobowiązany realizować przedmiot zamówienia z należytą starannością.</w:t>
      </w:r>
    </w:p>
    <w:p w14:paraId="764481BF" w14:textId="77777777" w:rsidR="0011430B" w:rsidRPr="00680D67" w:rsidRDefault="0011430B" w:rsidP="00680D67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Wykonawca nie powinien przyjmować żadnych korzyści od stron usługi.</w:t>
      </w:r>
    </w:p>
    <w:p w14:paraId="3D327219" w14:textId="77777777" w:rsidR="0011430B" w:rsidRPr="00680D67" w:rsidRDefault="0011430B" w:rsidP="00680D67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Wykonawca realizuje świadczenie usług zgodnie z ustalonym z Zamawiającym harmonogramem (w godzinach od 8:00 do 20:00 od poniedziałku do piątku).</w:t>
      </w:r>
    </w:p>
    <w:p w14:paraId="11105D35" w14:textId="1B839E20" w:rsidR="00881CC6" w:rsidRPr="00680D67" w:rsidRDefault="00881CC6" w:rsidP="00680D67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Harmonogram wizyt będzie uzgadniany indywidualnie z mieszkańcami i koordynatorem indywidualnych planów usług społecznych.</w:t>
      </w:r>
    </w:p>
    <w:p w14:paraId="0A5A54E2" w14:textId="40A3C37E" w:rsidR="00881CC6" w:rsidRPr="00680D67" w:rsidRDefault="00881CC6" w:rsidP="00680D67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Liczba wizyt oraz ich częstotliwość będzie określona przez Zamawiającego w zależności od potrzeb uczestników.</w:t>
      </w:r>
    </w:p>
    <w:p w14:paraId="48BAE15D" w14:textId="6096CF37" w:rsidR="00881CC6" w:rsidRPr="00680D67" w:rsidRDefault="00881CC6" w:rsidP="00680D67">
      <w:pPr>
        <w:pStyle w:val="Akapitzlist"/>
        <w:numPr>
          <w:ilvl w:val="0"/>
          <w:numId w:val="15"/>
        </w:numPr>
        <w:spacing w:line="360" w:lineRule="auto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Czas trwania pojedynczej wizyty: 60 minut.</w:t>
      </w:r>
    </w:p>
    <w:p w14:paraId="535010B5" w14:textId="0129529A" w:rsidR="0011430B" w:rsidRPr="00680D67" w:rsidRDefault="0011430B" w:rsidP="00680D67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Uczestnikami usługi będą osoby dorosłe (rodzice/opiekunowie) – mieszkańcy Gminy Korzenna.</w:t>
      </w:r>
    </w:p>
    <w:p w14:paraId="5E7F300D" w14:textId="7BD70C60" w:rsidR="0011430B" w:rsidRPr="00680D67" w:rsidRDefault="0011430B" w:rsidP="00680D67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 xml:space="preserve">Wykonawca ma obowiązek </w:t>
      </w:r>
      <w:r w:rsidR="00881CC6" w:rsidRPr="00680D67">
        <w:rPr>
          <w:rFonts w:asciiTheme="majorHAnsi" w:hAnsiTheme="majorHAnsi" w:cstheme="majorHAnsi"/>
        </w:rPr>
        <w:t>realizować usługę</w:t>
      </w:r>
      <w:r w:rsidRPr="00680D67">
        <w:rPr>
          <w:rFonts w:asciiTheme="majorHAnsi" w:hAnsiTheme="majorHAnsi" w:cstheme="majorHAnsi"/>
        </w:rPr>
        <w:t xml:space="preserve"> w oparciu o zasady etyczne obowiązujące </w:t>
      </w:r>
      <w:r w:rsidR="00881CC6" w:rsidRPr="00680D67">
        <w:rPr>
          <w:rFonts w:asciiTheme="majorHAnsi" w:hAnsiTheme="majorHAnsi" w:cstheme="majorHAnsi"/>
        </w:rPr>
        <w:t>fizjoterapeutów.</w:t>
      </w:r>
    </w:p>
    <w:p w14:paraId="50634F85" w14:textId="77777777" w:rsidR="0011430B" w:rsidRPr="00680D67" w:rsidRDefault="0011430B" w:rsidP="00680D67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Zamawiający zobowiązuje się do uiszczenia wynagrodzenia wyłącznie za usługę faktycznie wykonaną przez Wykonawcę.</w:t>
      </w:r>
    </w:p>
    <w:p w14:paraId="1911660B" w14:textId="122B7B89" w:rsidR="0011430B" w:rsidRPr="00680D67" w:rsidRDefault="0011430B" w:rsidP="00680D67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 xml:space="preserve">Wykonawca ma obowiązek współpracować z pracownikami Zamawiającego w zakresie prowadzenia dokumentacji, wsparcia uczestników projektu oraz ustalania harmonogramu </w:t>
      </w:r>
      <w:r w:rsidR="00362279">
        <w:rPr>
          <w:rFonts w:asciiTheme="majorHAnsi" w:hAnsiTheme="majorHAnsi" w:cstheme="majorHAnsi"/>
        </w:rPr>
        <w:t>usługi</w:t>
      </w:r>
      <w:r w:rsidRPr="00680D67">
        <w:rPr>
          <w:rFonts w:asciiTheme="majorHAnsi" w:hAnsiTheme="majorHAnsi" w:cstheme="majorHAnsi"/>
        </w:rPr>
        <w:t>.</w:t>
      </w:r>
    </w:p>
    <w:p w14:paraId="1462B522" w14:textId="77777777" w:rsidR="00C32325" w:rsidRPr="00680D67" w:rsidRDefault="00881CC6" w:rsidP="00680D67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Usługi świadczone będą w miejscu zamieszkania uczestników, na podstawie listy przekazanej przez Zamawiającego.</w:t>
      </w:r>
    </w:p>
    <w:p w14:paraId="1C69D291" w14:textId="5F2EF1E0" w:rsidR="00FF6B9D" w:rsidRPr="00680D67" w:rsidRDefault="00FF6B9D" w:rsidP="00680D67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 w:cstheme="majorHAnsi"/>
        </w:rPr>
      </w:pPr>
      <w:bookmarkStart w:id="0" w:name="_Hlk216247416"/>
      <w:r w:rsidRPr="00680D67">
        <w:rPr>
          <w:rFonts w:asciiTheme="majorHAnsi" w:hAnsiTheme="majorHAnsi" w:cstheme="majorHAnsi"/>
        </w:rPr>
        <w:t>Zamawiający zastrzega sobie prawo do bieżącej kontroli jakości świadczonych usług.</w:t>
      </w:r>
    </w:p>
    <w:bookmarkEnd w:id="0"/>
    <w:p w14:paraId="4E6161FA" w14:textId="77777777" w:rsidR="00C94EC8" w:rsidRDefault="00C94EC8" w:rsidP="00C94EC8">
      <w:pPr>
        <w:pStyle w:val="Akapitzlist"/>
        <w:spacing w:line="360" w:lineRule="auto"/>
        <w:ind w:left="284"/>
        <w:jc w:val="both"/>
        <w:rPr>
          <w:rFonts w:asciiTheme="majorHAnsi" w:hAnsiTheme="majorHAnsi" w:cstheme="majorHAnsi"/>
        </w:rPr>
      </w:pPr>
    </w:p>
    <w:p w14:paraId="7944C5E7" w14:textId="4E9BE9B3" w:rsidR="00BC4EB1" w:rsidRPr="00680D67" w:rsidRDefault="00D038E9" w:rsidP="00680D67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Wymagania wobec wykonawcy</w:t>
      </w:r>
    </w:p>
    <w:p w14:paraId="17074B5F" w14:textId="2C06F0DA" w:rsidR="0011430B" w:rsidRPr="00680D67" w:rsidRDefault="0011430B" w:rsidP="00680D67">
      <w:pPr>
        <w:spacing w:line="360" w:lineRule="auto"/>
        <w:jc w:val="both"/>
        <w:rPr>
          <w:rFonts w:asciiTheme="majorHAnsi" w:hAnsiTheme="majorHAnsi" w:cstheme="majorHAnsi"/>
          <w:highlight w:val="yellow"/>
        </w:rPr>
      </w:pPr>
      <w:r w:rsidRPr="00680D67">
        <w:rPr>
          <w:rFonts w:asciiTheme="majorHAnsi" w:hAnsiTheme="majorHAnsi" w:cstheme="majorHAnsi"/>
        </w:rPr>
        <w:t>Wykonawca lub osoba wykonująca przedmiot zamówienia (</w:t>
      </w:r>
      <w:r w:rsidR="00881CC6" w:rsidRPr="00680D67">
        <w:rPr>
          <w:rFonts w:asciiTheme="majorHAnsi" w:hAnsiTheme="majorHAnsi" w:cstheme="majorHAnsi"/>
        </w:rPr>
        <w:t>fizjoterapeuta</w:t>
      </w:r>
      <w:r w:rsidRPr="00680D67">
        <w:rPr>
          <w:rFonts w:asciiTheme="majorHAnsi" w:hAnsiTheme="majorHAnsi" w:cstheme="majorHAnsi"/>
        </w:rPr>
        <w:t>) powinien:</w:t>
      </w:r>
    </w:p>
    <w:p w14:paraId="419CA06A" w14:textId="77777777" w:rsidR="00C94EC8" w:rsidRDefault="00881CC6" w:rsidP="00C94EC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posiadać wykształcenie wyższe kierunkowe (licencjat lub magister fizjoterapii);</w:t>
      </w:r>
    </w:p>
    <w:p w14:paraId="28354FF0" w14:textId="5D73E171" w:rsidR="00AA3615" w:rsidRPr="00C94EC8" w:rsidRDefault="00881CC6" w:rsidP="00C94EC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Theme="majorHAnsi" w:hAnsiTheme="majorHAnsi" w:cstheme="majorHAnsi"/>
        </w:rPr>
      </w:pPr>
      <w:r w:rsidRPr="00C94EC8">
        <w:rPr>
          <w:rFonts w:asciiTheme="majorHAnsi" w:hAnsiTheme="majorHAnsi" w:cstheme="majorHAnsi"/>
        </w:rPr>
        <w:t>posiadać prawo wykonywania zawodu;</w:t>
      </w:r>
    </w:p>
    <w:p w14:paraId="7CCB3925" w14:textId="6F46E396" w:rsidR="00AA3615" w:rsidRPr="00680D67" w:rsidRDefault="00881CC6" w:rsidP="00680D67">
      <w:pPr>
        <w:pStyle w:val="Akapitzlist"/>
        <w:numPr>
          <w:ilvl w:val="1"/>
          <w:numId w:val="11"/>
        </w:numPr>
        <w:spacing w:line="360" w:lineRule="auto"/>
        <w:ind w:left="1134" w:hanging="425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lastRenderedPageBreak/>
        <w:t>posiadać minimum 5-letnie doświadczenie zawodowe w świadczeniu usług fizjoterapeutycznych, w tym pracy z pacjentami w warunkach domowych.</w:t>
      </w:r>
    </w:p>
    <w:p w14:paraId="1ABAE279" w14:textId="4BCAD265" w:rsidR="00AA3615" w:rsidRPr="00680D67" w:rsidRDefault="00881CC6" w:rsidP="00680D67">
      <w:pPr>
        <w:pStyle w:val="Akapitzlist"/>
        <w:numPr>
          <w:ilvl w:val="1"/>
          <w:numId w:val="11"/>
        </w:numPr>
        <w:spacing w:line="360" w:lineRule="auto"/>
        <w:ind w:left="1134" w:hanging="425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własny środek transportu umożliwiający mobilne świadczenie usług.</w:t>
      </w:r>
    </w:p>
    <w:p w14:paraId="45202C31" w14:textId="7E3C56AE" w:rsidR="00970E70" w:rsidRPr="00680D67" w:rsidRDefault="00970E70" w:rsidP="00680D67">
      <w:pPr>
        <w:pStyle w:val="Akapitzlist"/>
        <w:numPr>
          <w:ilvl w:val="0"/>
          <w:numId w:val="18"/>
        </w:numPr>
        <w:spacing w:line="360" w:lineRule="auto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Wymagane dokumenty i oświadczenia osoby wykonującej usługę (fizjoterapeuta):</w:t>
      </w:r>
    </w:p>
    <w:p w14:paraId="362D8C58" w14:textId="77777777" w:rsidR="006A3976" w:rsidRPr="00337FB9" w:rsidRDefault="006A3976" w:rsidP="00680D67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Theme="majorHAnsi" w:hAnsiTheme="majorHAnsi" w:cstheme="majorHAnsi"/>
        </w:rPr>
      </w:pPr>
      <w:r w:rsidRPr="00337FB9">
        <w:rPr>
          <w:rFonts w:asciiTheme="majorHAnsi" w:hAnsiTheme="majorHAnsi" w:cstheme="majorHAnsi"/>
        </w:rPr>
        <w:t>oświadczenie kandydata o korzystaniu z pełni praw publicznych i o niekaralności za przestępstwo popełnione umyślnie ( w załączeniu oświadczenie);</w:t>
      </w:r>
    </w:p>
    <w:p w14:paraId="4A4E6060" w14:textId="3C8E3254" w:rsidR="006A3976" w:rsidRPr="00337FB9" w:rsidRDefault="006A3976" w:rsidP="00680D67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Theme="majorHAnsi" w:hAnsiTheme="majorHAnsi" w:cstheme="majorHAnsi"/>
        </w:rPr>
      </w:pPr>
      <w:r w:rsidRPr="00337FB9">
        <w:rPr>
          <w:rFonts w:asciiTheme="majorHAnsi" w:hAnsiTheme="majorHAnsi" w:cstheme="majorHAnsi"/>
        </w:rPr>
        <w:t>oświadczenie kandydata zawierające zgodę na przetwarzanie danych osobowych dla potrzeb procesu wyboru oferty ( w załączeniu klauzula RODO).</w:t>
      </w:r>
    </w:p>
    <w:p w14:paraId="0F276B19" w14:textId="36F253A6" w:rsidR="003B2E5C" w:rsidRPr="00680D67" w:rsidRDefault="006A3976" w:rsidP="00680D67">
      <w:p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 xml:space="preserve">Po wyborze oferty Wykonawca zobowiązuje się do przedstawienia oryginałów potwierdzających wykształcenie i </w:t>
      </w:r>
      <w:r w:rsidRPr="0006067D">
        <w:rPr>
          <w:rFonts w:asciiTheme="majorHAnsi" w:hAnsiTheme="majorHAnsi" w:cstheme="majorHAnsi"/>
        </w:rPr>
        <w:t>kwalifikacje</w:t>
      </w:r>
      <w:r w:rsidR="007B58D8" w:rsidRPr="0006067D">
        <w:rPr>
          <w:rFonts w:asciiTheme="majorHAnsi" w:hAnsiTheme="majorHAnsi" w:cstheme="majorHAnsi"/>
        </w:rPr>
        <w:t xml:space="preserve"> wykazanych osób</w:t>
      </w:r>
      <w:r w:rsidRPr="0006067D">
        <w:rPr>
          <w:rFonts w:asciiTheme="majorHAnsi" w:hAnsiTheme="majorHAnsi" w:cstheme="majorHAnsi"/>
        </w:rPr>
        <w:t xml:space="preserve"> do wglądu </w:t>
      </w:r>
      <w:r w:rsidRPr="00680D67">
        <w:rPr>
          <w:rFonts w:asciiTheme="majorHAnsi" w:hAnsiTheme="majorHAnsi" w:cstheme="majorHAnsi"/>
        </w:rPr>
        <w:t>Zamawiającego.</w:t>
      </w:r>
    </w:p>
    <w:p w14:paraId="4C4C7B1B" w14:textId="2EBA46B1" w:rsidR="00BC4EB1" w:rsidRPr="00680D67" w:rsidRDefault="003B2E5C" w:rsidP="00680D67">
      <w:pPr>
        <w:pStyle w:val="Akapitzlist"/>
        <w:numPr>
          <w:ilvl w:val="0"/>
          <w:numId w:val="18"/>
        </w:numPr>
        <w:tabs>
          <w:tab w:val="left" w:pos="284"/>
        </w:tabs>
        <w:spacing w:line="360" w:lineRule="auto"/>
        <w:ind w:left="142" w:hanging="142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Miejsce i termin realizacji</w:t>
      </w:r>
      <w:r w:rsidR="00337FB9">
        <w:rPr>
          <w:rFonts w:asciiTheme="majorHAnsi" w:hAnsiTheme="majorHAnsi" w:cstheme="majorHAnsi"/>
        </w:rPr>
        <w:t>.</w:t>
      </w:r>
    </w:p>
    <w:p w14:paraId="43328A43" w14:textId="175F72EC" w:rsidR="00BC4EB1" w:rsidRPr="00680D67" w:rsidRDefault="003B2E5C" w:rsidP="00680D67">
      <w:p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Usługa będzie się odbywać w miejscu zamieszkania uczestników (mieszkańców) na terenie Gminy Korzenna.</w:t>
      </w:r>
    </w:p>
    <w:p w14:paraId="3D50D5E5" w14:textId="245E7D7D" w:rsidR="003B2E5C" w:rsidRPr="00680D67" w:rsidRDefault="003B2E5C" w:rsidP="00680D67">
      <w:p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Termin realizacji: do 31 grudnia 2026 roku.</w:t>
      </w:r>
    </w:p>
    <w:p w14:paraId="1687E95A" w14:textId="77777777" w:rsidR="00C32325" w:rsidRPr="00472A44" w:rsidRDefault="003B2E5C" w:rsidP="00680D67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ajorHAnsi" w:hAnsiTheme="majorHAnsi" w:cstheme="majorHAnsi"/>
        </w:rPr>
      </w:pPr>
      <w:r w:rsidRPr="00472A44">
        <w:rPr>
          <w:rFonts w:asciiTheme="majorHAnsi" w:hAnsiTheme="majorHAnsi" w:cstheme="majorHAnsi"/>
        </w:rPr>
        <w:t>Prawo opcji: TAK</w:t>
      </w:r>
    </w:p>
    <w:p w14:paraId="4AD00799" w14:textId="117E6C1E" w:rsidR="003B2E5C" w:rsidRPr="00680D67" w:rsidRDefault="003B2E5C" w:rsidP="00680D67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Kod CPV:</w:t>
      </w:r>
    </w:p>
    <w:p w14:paraId="4EFB3148" w14:textId="77777777" w:rsidR="00BC4EB1" w:rsidRPr="00680D67" w:rsidRDefault="00D038E9" w:rsidP="00680D67">
      <w:p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Kod CPV: 85142100-7 – Usługi fizjoterapeutyczne.</w:t>
      </w:r>
    </w:p>
    <w:p w14:paraId="11A7C00D" w14:textId="5DE2AE25" w:rsidR="00BC4EB1" w:rsidRPr="00680D67" w:rsidRDefault="00FF6B9D" w:rsidP="00680D67">
      <w:pPr>
        <w:spacing w:line="360" w:lineRule="auto"/>
        <w:jc w:val="both"/>
        <w:rPr>
          <w:rFonts w:asciiTheme="majorHAnsi" w:hAnsiTheme="majorHAnsi" w:cstheme="majorHAnsi"/>
        </w:rPr>
      </w:pPr>
      <w:r w:rsidRPr="00680D67">
        <w:rPr>
          <w:rFonts w:asciiTheme="majorHAnsi" w:hAnsiTheme="majorHAnsi" w:cstheme="majorHAnsi"/>
        </w:rPr>
        <w:t>85320000-8 – Usługi społeczne</w:t>
      </w:r>
    </w:p>
    <w:sectPr w:rsidR="00BC4EB1" w:rsidRPr="00680D67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3F13E" w14:textId="77777777" w:rsidR="00693A36" w:rsidRDefault="00693A36" w:rsidP="00AD3D55">
      <w:pPr>
        <w:spacing w:after="0" w:line="240" w:lineRule="auto"/>
      </w:pPr>
      <w:r>
        <w:separator/>
      </w:r>
    </w:p>
  </w:endnote>
  <w:endnote w:type="continuationSeparator" w:id="0">
    <w:p w14:paraId="4E64F592" w14:textId="77777777" w:rsidR="00693A36" w:rsidRDefault="00693A36" w:rsidP="00AD3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4FE48" w14:textId="77777777" w:rsidR="00693A36" w:rsidRDefault="00693A36" w:rsidP="00AD3D55">
      <w:pPr>
        <w:spacing w:after="0" w:line="240" w:lineRule="auto"/>
      </w:pPr>
      <w:r>
        <w:separator/>
      </w:r>
    </w:p>
  </w:footnote>
  <w:footnote w:type="continuationSeparator" w:id="0">
    <w:p w14:paraId="5BDC5A9D" w14:textId="77777777" w:rsidR="00693A36" w:rsidRDefault="00693A36" w:rsidP="00AD3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B3B93" w14:textId="21DCC5E6" w:rsidR="00AD3D55" w:rsidRDefault="00AD3D55">
    <w:pPr>
      <w:pStyle w:val="Nagwek"/>
    </w:pPr>
    <w:r>
      <w:rPr>
        <w:noProof/>
        <w:lang w:eastAsia="pl-PL"/>
      </w:rPr>
      <w:drawing>
        <wp:inline distT="0" distB="0" distL="0" distR="0" wp14:anchorId="2DA0D116" wp14:editId="0DA9F72A">
          <wp:extent cx="5486400" cy="550938"/>
          <wp:effectExtent l="0" t="0" r="0" b="0"/>
          <wp:docPr id="822484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09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A9E751E"/>
    <w:multiLevelType w:val="hybridMultilevel"/>
    <w:tmpl w:val="91E6A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90114C"/>
    <w:multiLevelType w:val="hybridMultilevel"/>
    <w:tmpl w:val="69B23D76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F92BFD"/>
    <w:multiLevelType w:val="hybridMultilevel"/>
    <w:tmpl w:val="1AD4A4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93C65C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B31AAB"/>
    <w:multiLevelType w:val="hybridMultilevel"/>
    <w:tmpl w:val="920C71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D44164"/>
    <w:multiLevelType w:val="hybridMultilevel"/>
    <w:tmpl w:val="9578C3E4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1A1860"/>
    <w:multiLevelType w:val="hybridMultilevel"/>
    <w:tmpl w:val="BF00F368"/>
    <w:lvl w:ilvl="0" w:tplc="893C65C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893C65CC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7894355"/>
    <w:multiLevelType w:val="hybridMultilevel"/>
    <w:tmpl w:val="35208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EA33AF"/>
    <w:multiLevelType w:val="hybridMultilevel"/>
    <w:tmpl w:val="00B2F882"/>
    <w:lvl w:ilvl="0" w:tplc="893C65C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D3C67D7"/>
    <w:multiLevelType w:val="hybridMultilevel"/>
    <w:tmpl w:val="C8E69D3A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535908">
    <w:abstractNumId w:val="8"/>
  </w:num>
  <w:num w:numId="2" w16cid:durableId="718435581">
    <w:abstractNumId w:val="6"/>
  </w:num>
  <w:num w:numId="3" w16cid:durableId="1854565629">
    <w:abstractNumId w:val="5"/>
  </w:num>
  <w:num w:numId="4" w16cid:durableId="555048955">
    <w:abstractNumId w:val="4"/>
  </w:num>
  <w:num w:numId="5" w16cid:durableId="1898398018">
    <w:abstractNumId w:val="7"/>
  </w:num>
  <w:num w:numId="6" w16cid:durableId="844398517">
    <w:abstractNumId w:val="3"/>
  </w:num>
  <w:num w:numId="7" w16cid:durableId="1558929033">
    <w:abstractNumId w:val="2"/>
  </w:num>
  <w:num w:numId="8" w16cid:durableId="1639796231">
    <w:abstractNumId w:val="1"/>
  </w:num>
  <w:num w:numId="9" w16cid:durableId="1840390084">
    <w:abstractNumId w:val="0"/>
  </w:num>
  <w:num w:numId="10" w16cid:durableId="1042755843">
    <w:abstractNumId w:val="17"/>
  </w:num>
  <w:num w:numId="11" w16cid:durableId="863250952">
    <w:abstractNumId w:val="14"/>
  </w:num>
  <w:num w:numId="12" w16cid:durableId="1374649042">
    <w:abstractNumId w:val="12"/>
  </w:num>
  <w:num w:numId="13" w16cid:durableId="1664507300">
    <w:abstractNumId w:val="13"/>
  </w:num>
  <w:num w:numId="14" w16cid:durableId="1290403986">
    <w:abstractNumId w:val="10"/>
  </w:num>
  <w:num w:numId="15" w16cid:durableId="45642853">
    <w:abstractNumId w:val="11"/>
  </w:num>
  <w:num w:numId="16" w16cid:durableId="1928422174">
    <w:abstractNumId w:val="16"/>
  </w:num>
  <w:num w:numId="17" w16cid:durableId="760612130">
    <w:abstractNumId w:val="9"/>
  </w:num>
  <w:num w:numId="18" w16cid:durableId="4024155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6067D"/>
    <w:rsid w:val="000E23CB"/>
    <w:rsid w:val="000E40BD"/>
    <w:rsid w:val="0011430B"/>
    <w:rsid w:val="00123FCC"/>
    <w:rsid w:val="001328FA"/>
    <w:rsid w:val="00134EEB"/>
    <w:rsid w:val="001425C9"/>
    <w:rsid w:val="0015074B"/>
    <w:rsid w:val="001940E3"/>
    <w:rsid w:val="001A36DA"/>
    <w:rsid w:val="001C1AAB"/>
    <w:rsid w:val="00225938"/>
    <w:rsid w:val="00231943"/>
    <w:rsid w:val="0026651F"/>
    <w:rsid w:val="0028403D"/>
    <w:rsid w:val="0029639D"/>
    <w:rsid w:val="002A4833"/>
    <w:rsid w:val="002D3F58"/>
    <w:rsid w:val="002D47A9"/>
    <w:rsid w:val="00326F90"/>
    <w:rsid w:val="00336828"/>
    <w:rsid w:val="00337FB9"/>
    <w:rsid w:val="003518F8"/>
    <w:rsid w:val="003572C4"/>
    <w:rsid w:val="00362279"/>
    <w:rsid w:val="00365FDF"/>
    <w:rsid w:val="00370C02"/>
    <w:rsid w:val="003B2E5C"/>
    <w:rsid w:val="00433344"/>
    <w:rsid w:val="00472A44"/>
    <w:rsid w:val="00477000"/>
    <w:rsid w:val="00524E83"/>
    <w:rsid w:val="00555030"/>
    <w:rsid w:val="005E7C6B"/>
    <w:rsid w:val="00603405"/>
    <w:rsid w:val="0060354B"/>
    <w:rsid w:val="00605C72"/>
    <w:rsid w:val="00677963"/>
    <w:rsid w:val="00680D67"/>
    <w:rsid w:val="006928D8"/>
    <w:rsid w:val="00693A36"/>
    <w:rsid w:val="006A3976"/>
    <w:rsid w:val="006B5C19"/>
    <w:rsid w:val="006E4EBB"/>
    <w:rsid w:val="0070130F"/>
    <w:rsid w:val="007048BF"/>
    <w:rsid w:val="00706FF8"/>
    <w:rsid w:val="00710979"/>
    <w:rsid w:val="007249B1"/>
    <w:rsid w:val="007920F0"/>
    <w:rsid w:val="00795906"/>
    <w:rsid w:val="007A4834"/>
    <w:rsid w:val="007B58D8"/>
    <w:rsid w:val="007C28D4"/>
    <w:rsid w:val="00846FF2"/>
    <w:rsid w:val="00881CC6"/>
    <w:rsid w:val="008C36C4"/>
    <w:rsid w:val="008E2D9A"/>
    <w:rsid w:val="00900003"/>
    <w:rsid w:val="00945602"/>
    <w:rsid w:val="00966AF7"/>
    <w:rsid w:val="00970E70"/>
    <w:rsid w:val="009719FF"/>
    <w:rsid w:val="009779BB"/>
    <w:rsid w:val="0098322D"/>
    <w:rsid w:val="009F14A9"/>
    <w:rsid w:val="00A041BD"/>
    <w:rsid w:val="00A118D0"/>
    <w:rsid w:val="00A260A4"/>
    <w:rsid w:val="00A316A6"/>
    <w:rsid w:val="00A411D2"/>
    <w:rsid w:val="00AA1D8D"/>
    <w:rsid w:val="00AA3615"/>
    <w:rsid w:val="00AD3D55"/>
    <w:rsid w:val="00B2081B"/>
    <w:rsid w:val="00B304CB"/>
    <w:rsid w:val="00B47730"/>
    <w:rsid w:val="00B704F1"/>
    <w:rsid w:val="00BA34A3"/>
    <w:rsid w:val="00BB2E70"/>
    <w:rsid w:val="00BC4EB1"/>
    <w:rsid w:val="00C30CA0"/>
    <w:rsid w:val="00C32325"/>
    <w:rsid w:val="00C94EC8"/>
    <w:rsid w:val="00CA6849"/>
    <w:rsid w:val="00CB0664"/>
    <w:rsid w:val="00CB43B4"/>
    <w:rsid w:val="00CE0D7C"/>
    <w:rsid w:val="00D038E9"/>
    <w:rsid w:val="00E22360"/>
    <w:rsid w:val="00EB7934"/>
    <w:rsid w:val="00EB7DDE"/>
    <w:rsid w:val="00F076DB"/>
    <w:rsid w:val="00F2799D"/>
    <w:rsid w:val="00F75F4E"/>
    <w:rsid w:val="00F95FC0"/>
    <w:rsid w:val="00FA1C9C"/>
    <w:rsid w:val="00FA5B03"/>
    <w:rsid w:val="00FC3282"/>
    <w:rsid w:val="00FC4A16"/>
    <w:rsid w:val="00FC693F"/>
    <w:rsid w:val="00FE51D4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377792"/>
  <w14:defaultImageDpi w14:val="330"/>
  <w15:docId w15:val="{B8A91B44-5353-4959-868C-E710EB8D0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655</Words>
  <Characters>3935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4581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JObrzut</cp:lastModifiedBy>
  <cp:revision>6</cp:revision>
  <dcterms:created xsi:type="dcterms:W3CDTF">2026-01-22T07:05:00Z</dcterms:created>
  <dcterms:modified xsi:type="dcterms:W3CDTF">2026-01-22T12:03:00Z</dcterms:modified>
  <cp:category/>
</cp:coreProperties>
</file>